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b/>
          <w:sz w:val="32"/>
        </w:rPr>
        <w:t>XXX Congreso Nacional de Física – Colombia</w:t>
      </w:r>
    </w:p>
    <w:p/>
    <w:p>
      <w:pPr>
        <w:spacing w:after="240"/>
      </w:pPr>
      <w:r>
        <w:rPr>
          <w:b/>
          <w:sz w:val="28"/>
        </w:rPr>
        <w:t>Título del Resumen</w:t>
      </w:r>
    </w:p>
    <w:p>
      <w:r>
        <w:t>(máximo 15 palabras)</w:t>
      </w:r>
    </w:p>
    <w:p>
      <w:r>
        <w:rPr>
          <w:b/>
        </w:rPr>
        <w:t xml:space="preserve">Autores: </w:t>
      </w:r>
      <w:r>
        <w:t>Nombre Apellido¹, Nombre Apellido²</w:t>
      </w:r>
    </w:p>
    <w:p>
      <w:r>
        <w:rPr>
          <w:b/>
        </w:rPr>
        <w:t xml:space="preserve">Afiliaciones: </w:t>
      </w:r>
      <w:r>
        <w:t>¹ Universidad / Institución, Ciudad, País</w:t>
        <w:br/>
        <w:t>² Universidad / Institución, Ciudad, País</w:t>
      </w:r>
    </w:p>
    <w:p/>
    <w:p>
      <w:r>
        <w:rPr>
          <w:b/>
        </w:rPr>
        <w:t>Resumen:</w:t>
      </w:r>
    </w:p>
    <w:p>
      <w:r>
        <w:t>(Escriba aquí el texto del resumen, máximo 250 palabras. Debe describir brevemente el objetivo, metodología, resultados principales y conclusiones.)</w:t>
      </w:r>
    </w:p>
    <w:p/>
    <w:p>
      <w:r>
        <w:rPr>
          <w:b/>
        </w:rPr>
        <w:t xml:space="preserve">Palabras Clave: </w:t>
      </w:r>
      <w:r>
        <w:t>Palabra clave 1; Palabra clave 2; Palabra clave 3</w:t>
      </w:r>
    </w:p>
    <w:p/>
    <w:p>
      <w:r>
        <w:rPr>
          <w:b/>
        </w:rPr>
        <w:t xml:space="preserve">Autor de correspondencia: </w:t>
      </w:r>
      <w:r>
        <w:t>correo.autor@institucion.edu.co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